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807BB" w14:textId="77777777" w:rsidR="004466FD" w:rsidRDefault="00000000">
      <w:pPr>
        <w:pStyle w:val="Title"/>
        <w:jc w:val="center"/>
      </w:pPr>
      <w:r>
        <w:t>Arty_Command v3.0</w:t>
      </w:r>
    </w:p>
    <w:p w14:paraId="0E4D8E97" w14:textId="77777777" w:rsidR="004466FD" w:rsidRDefault="00000000">
      <w:pPr>
        <w:jc w:val="center"/>
      </w:pPr>
      <w:r>
        <w:t>Static Artillery Command &amp; Fire-Control System for DCS World</w:t>
      </w:r>
    </w:p>
    <w:p w14:paraId="506401C8" w14:textId="08E83EA7" w:rsidR="004466FD" w:rsidRDefault="00000000">
      <w:pPr>
        <w:jc w:val="center"/>
      </w:pPr>
      <w:r>
        <w:t>Author: Aidi Version: v3.0 (Operational Update)</w:t>
      </w:r>
      <w:r>
        <w:br/>
        <w:t>Date: November 2025</w:t>
      </w:r>
    </w:p>
    <w:p w14:paraId="27A54813" w14:textId="7902F376" w:rsidR="004466FD" w:rsidRDefault="00BF7928">
      <w:pPr>
        <w:jc w:val="center"/>
      </w:pPr>
      <w:r>
        <w:rPr>
          <w:noProof/>
        </w:rPr>
        <w:drawing>
          <wp:inline distT="0" distB="0" distL="0" distR="0" wp14:anchorId="0142E690" wp14:editId="3BF26CD8">
            <wp:extent cx="5486400" cy="2791460"/>
            <wp:effectExtent l="0" t="0" r="0" b="2540"/>
            <wp:docPr id="978028405" name="Picture 1" descr="A helicopter on a fiel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8028405" name="Picture 1" descr="A helicopter on a field&#10;&#10;AI-generated content may be incorrec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791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CAC265" w14:textId="77777777" w:rsidR="004466FD" w:rsidRDefault="00000000">
      <w:r>
        <w:br w:type="page"/>
      </w:r>
    </w:p>
    <w:p w14:paraId="4AA30A9E" w14:textId="77777777" w:rsidR="00B76710" w:rsidRDefault="00B76710"/>
    <w:p w14:paraId="50C166BB" w14:textId="77777777" w:rsidR="00B76710" w:rsidRDefault="00B76710"/>
    <w:p w14:paraId="1F9046BA" w14:textId="77777777" w:rsidR="004466FD" w:rsidRDefault="00000000">
      <w:r>
        <w:t>====================================================================</w:t>
      </w:r>
    </w:p>
    <w:p w14:paraId="7CF62396" w14:textId="77777777" w:rsidR="004466FD" w:rsidRDefault="00000000">
      <w:r>
        <w:t xml:space="preserve">                       ARTY_COMMAND v3.0</w:t>
      </w:r>
    </w:p>
    <w:p w14:paraId="09C01F6A" w14:textId="77777777" w:rsidR="004466FD" w:rsidRDefault="00000000">
      <w:r>
        <w:t xml:space="preserve">         Static Artillery Command &amp; Fire-Control System</w:t>
      </w:r>
    </w:p>
    <w:p w14:paraId="2A81EAF8" w14:textId="77777777" w:rsidR="004466FD" w:rsidRDefault="00000000">
      <w:r>
        <w:t>====================================================================</w:t>
      </w:r>
    </w:p>
    <w:p w14:paraId="551FEE2E" w14:textId="5F6FB709" w:rsidR="004466FD" w:rsidRDefault="00000000">
      <w:r>
        <w:t xml:space="preserve">Author: Aidi </w:t>
      </w:r>
    </w:p>
    <w:p w14:paraId="45013C7E" w14:textId="77777777" w:rsidR="004466FD" w:rsidRDefault="00000000">
      <w:r>
        <w:t>Version: v3.0 (Operational Update)</w:t>
      </w:r>
    </w:p>
    <w:p w14:paraId="5B7A892F" w14:textId="77777777" w:rsidR="004466FD" w:rsidRDefault="00000000">
      <w:r>
        <w:t>Date: November 2025</w:t>
      </w:r>
    </w:p>
    <w:p w14:paraId="06EDC0FF" w14:textId="77777777" w:rsidR="004466FD" w:rsidRDefault="00000000">
      <w:r>
        <w:t>====================================================================</w:t>
      </w:r>
    </w:p>
    <w:p w14:paraId="412E1DED" w14:textId="1CE08924" w:rsidR="004466FD" w:rsidRDefault="00B76710">
      <w:r>
        <w:t xml:space="preserve">A full video on how the mission works in game can be found at </w:t>
      </w:r>
    </w:p>
    <w:p w14:paraId="4AB50B3D" w14:textId="02445F9A" w:rsidR="00B76710" w:rsidRDefault="00B76710">
      <w:hyperlink r:id="rId7" w:history="1">
        <w:r w:rsidRPr="00E339F1">
          <w:rPr>
            <w:rStyle w:val="Hyperlink"/>
          </w:rPr>
          <w:t>https://youtu.be/PEUpFhbMNIQ</w:t>
        </w:r>
      </w:hyperlink>
    </w:p>
    <w:p w14:paraId="213EDBA0" w14:textId="77777777" w:rsidR="004466FD" w:rsidRDefault="00000000">
      <w:r>
        <w:t>--------------------------------------------------------------------</w:t>
      </w:r>
    </w:p>
    <w:p w14:paraId="037C4A64" w14:textId="77777777" w:rsidR="004466FD" w:rsidRDefault="00000000">
      <w:r>
        <w:t>FIELD OPERATIONS MANUAL</w:t>
      </w:r>
    </w:p>
    <w:p w14:paraId="523E99D2" w14:textId="77777777" w:rsidR="004466FD" w:rsidRDefault="00000000">
      <w:r>
        <w:t>--------------------------------------------------------------------</w:t>
      </w:r>
    </w:p>
    <w:p w14:paraId="469FEFAB" w14:textId="77777777" w:rsidR="004466FD" w:rsidRDefault="004466FD"/>
    <w:p w14:paraId="00BA5FEC" w14:textId="77777777" w:rsidR="004466FD" w:rsidRDefault="00000000">
      <w:r>
        <w:t>1. OVERVIEW</w:t>
      </w:r>
    </w:p>
    <w:p w14:paraId="08FE8A53" w14:textId="77777777" w:rsidR="004466FD" w:rsidRDefault="00000000">
      <w:r>
        <w:t>--------------------------------------------------------------------</w:t>
      </w:r>
    </w:p>
    <w:p w14:paraId="280D3E5D" w14:textId="77777777" w:rsidR="004466FD" w:rsidRDefault="00000000">
      <w:r>
        <w:t>Arty_Command adds a self-contained artillery fire-control and logistics</w:t>
      </w:r>
    </w:p>
    <w:p w14:paraId="1F1E3B35" w14:textId="77777777" w:rsidR="004466FD" w:rsidRDefault="00000000">
      <w:r>
        <w:t>system to any DCS mission. It supports up to six independent batteries</w:t>
      </w:r>
    </w:p>
    <w:p w14:paraId="65D23209" w14:textId="77777777" w:rsidR="004466FD" w:rsidRDefault="00000000">
      <w:r>
        <w:t>(SPG / MLRS / Field-Gun) and allows players to:</w:t>
      </w:r>
    </w:p>
    <w:p w14:paraId="4BD67A4B" w14:textId="77777777" w:rsidR="004466FD" w:rsidRDefault="004466FD"/>
    <w:p w14:paraId="7E1E6A81" w14:textId="77777777" w:rsidR="004466FD" w:rsidRDefault="00000000">
      <w:r>
        <w:t xml:space="preserve"> • Deploy or remove HQs anywhere in the field</w:t>
      </w:r>
    </w:p>
    <w:p w14:paraId="6FE8E034" w14:textId="77777777" w:rsidR="004466FD" w:rsidRDefault="00000000">
      <w:r>
        <w:t xml:space="preserve"> • Call realistic fire missions against red-force targets</w:t>
      </w:r>
    </w:p>
    <w:p w14:paraId="53EE2925" w14:textId="77777777" w:rsidR="004466FD" w:rsidRDefault="00000000">
      <w:r>
        <w:t xml:space="preserve"> • Receive ammo resupply by CH-47 or C-130 aircraft</w:t>
      </w:r>
    </w:p>
    <w:p w14:paraId="72AD4CD3" w14:textId="77777777" w:rsidR="004466FD" w:rsidRDefault="00000000">
      <w:r>
        <w:t xml:space="preserve"> • Track battery status and ammunition via map markers</w:t>
      </w:r>
    </w:p>
    <w:p w14:paraId="7D69396D" w14:textId="77777777" w:rsidR="004466FD" w:rsidRDefault="00000000">
      <w:r>
        <w:t xml:space="preserve"> • Hear SRS radio calls for each fire mission</w:t>
      </w:r>
    </w:p>
    <w:p w14:paraId="48CD17B0" w14:textId="77777777" w:rsidR="004466FD" w:rsidRDefault="004466FD"/>
    <w:p w14:paraId="7F1295F9" w14:textId="77777777" w:rsidR="004466FD" w:rsidRDefault="00000000">
      <w:r>
        <w:lastRenderedPageBreak/>
        <w:t>All logic runs server-side once the script is loaded.</w:t>
      </w:r>
    </w:p>
    <w:p w14:paraId="071065E6" w14:textId="77777777" w:rsidR="004466FD" w:rsidRDefault="004466FD"/>
    <w:p w14:paraId="1B21E660" w14:textId="77777777" w:rsidR="004466FD" w:rsidRDefault="00000000">
      <w:r>
        <w:t>--------------------------------------------------------------------</w:t>
      </w:r>
    </w:p>
    <w:p w14:paraId="7E8F9EBA" w14:textId="77777777" w:rsidR="004466FD" w:rsidRDefault="00000000">
      <w:r>
        <w:t>2. SYSTEM CAPABILITIES</w:t>
      </w:r>
    </w:p>
    <w:p w14:paraId="66C94C11" w14:textId="77777777" w:rsidR="004466FD" w:rsidRDefault="00000000">
      <w:r>
        <w:t>--------------------------------------------------------------------</w:t>
      </w:r>
    </w:p>
    <w:p w14:paraId="537803D0" w14:textId="77777777" w:rsidR="004466FD" w:rsidRDefault="00000000">
      <w:r>
        <w:t>Battery HQ Deployment ............ Player-controlled HQ placement/removal</w:t>
      </w:r>
    </w:p>
    <w:p w14:paraId="3E372206" w14:textId="77777777" w:rsidR="004466FD" w:rsidRDefault="00000000">
      <w:r>
        <w:t>Per-Gun Simulation ............... Individual gun cadence &amp; TOF impacts</w:t>
      </w:r>
    </w:p>
    <w:p w14:paraId="64210363" w14:textId="77777777" w:rsidR="004466FD" w:rsidRDefault="00000000">
      <w:r>
        <w:t>Dynamic Red Detection ............ Auto-lists all red targets within range</w:t>
      </w:r>
    </w:p>
    <w:p w14:paraId="618BEA8B" w14:textId="77777777" w:rsidR="004466FD" w:rsidRDefault="00000000">
      <w:r>
        <w:t>Ammo &amp; Resupply .................. Limited ammo, CH-47 &amp; C-130 scripted drops</w:t>
      </w:r>
    </w:p>
    <w:p w14:paraId="4FB1C0D2" w14:textId="77777777" w:rsidR="004466FD" w:rsidRDefault="00000000">
      <w:r>
        <w:t>Fire Mission Types ............... HE / Smoke / Illum / Cluster</w:t>
      </w:r>
    </w:p>
    <w:p w14:paraId="713F0876" w14:textId="77777777" w:rsidR="004466FD" w:rsidRDefault="00000000">
      <w:r>
        <w:t>SRS Integration .................. Radio-style voice briefings</w:t>
      </w:r>
    </w:p>
    <w:p w14:paraId="1A347E59" w14:textId="77777777" w:rsidR="004466FD" w:rsidRDefault="00000000">
      <w:r>
        <w:t>Persistence ...................... Saves HQ and ammo state between sessions</w:t>
      </w:r>
    </w:p>
    <w:p w14:paraId="6ADFC9F6" w14:textId="77777777" w:rsidR="004466FD" w:rsidRDefault="00000000">
      <w:r>
        <w:t>Auto Markers ..................... Live status and ammo count on map</w:t>
      </w:r>
    </w:p>
    <w:p w14:paraId="2653D3F6" w14:textId="77777777" w:rsidR="004466FD" w:rsidRDefault="004466FD"/>
    <w:p w14:paraId="78F745ED" w14:textId="77777777" w:rsidR="004466FD" w:rsidRDefault="00000000">
      <w:r>
        <w:t>--------------------------------------------------------------------</w:t>
      </w:r>
    </w:p>
    <w:p w14:paraId="414292D4" w14:textId="77777777" w:rsidR="004466FD" w:rsidRDefault="00000000">
      <w:r>
        <w:t>3. INSTALLATION &amp; MISSION SETUP</w:t>
      </w:r>
    </w:p>
    <w:p w14:paraId="3207A0EA" w14:textId="77777777" w:rsidR="004466FD" w:rsidRDefault="00000000">
      <w:r>
        <w:t>--------------------------------------------------------------------</w:t>
      </w:r>
    </w:p>
    <w:p w14:paraId="69B4F8F0" w14:textId="77777777" w:rsidR="004466FD" w:rsidRDefault="00000000">
      <w:r>
        <w:t>A. ADD TO MISSION</w:t>
      </w:r>
    </w:p>
    <w:p w14:paraId="5EBEF769" w14:textId="77777777" w:rsidR="004466FD" w:rsidRDefault="00000000">
      <w:r>
        <w:t>1. Place "Arty_Command.lua" in your mission folder.</w:t>
      </w:r>
    </w:p>
    <w:p w14:paraId="5F266A62" w14:textId="77777777" w:rsidR="004466FD" w:rsidRDefault="00000000">
      <w:r>
        <w:t>2. In the Mission Editor, add a TRIGGER:</w:t>
      </w:r>
    </w:p>
    <w:p w14:paraId="5FCC1960" w14:textId="77777777" w:rsidR="004466FD" w:rsidRDefault="00000000">
      <w:r>
        <w:t xml:space="preserve">   TYPE: ONCE | CONDITION: TIME MORE (5)</w:t>
      </w:r>
    </w:p>
    <w:p w14:paraId="33F667AB" w14:textId="77777777" w:rsidR="004466FD" w:rsidRDefault="00000000">
      <w:r>
        <w:t xml:space="preserve">   ACTION: DO SCRIPT FILE → Arty_Command.lua</w:t>
      </w:r>
    </w:p>
    <w:p w14:paraId="0EF3E543" w14:textId="77777777" w:rsidR="004466FD" w:rsidRDefault="00000000">
      <w:r>
        <w:t>3. Ensure MOOSE is loaded BEFORE this script.</w:t>
      </w:r>
    </w:p>
    <w:p w14:paraId="3DAF0286" w14:textId="77777777" w:rsidR="004466FD" w:rsidRDefault="004466FD"/>
    <w:p w14:paraId="7E009795" w14:textId="77777777" w:rsidR="004466FD" w:rsidRDefault="00000000">
      <w:r>
        <w:t>B. REQUIRED TEMPLATES</w:t>
      </w:r>
    </w:p>
    <w:p w14:paraId="77C42536" w14:textId="77777777" w:rsidR="004466FD" w:rsidRDefault="00000000">
      <w:r>
        <w:t xml:space="preserve">   Aircraft    Template Prefix     Example Group Name</w:t>
      </w:r>
    </w:p>
    <w:p w14:paraId="3AD49303" w14:textId="77777777" w:rsidR="004466FD" w:rsidRDefault="00000000">
      <w:r>
        <w:lastRenderedPageBreak/>
        <w:t xml:space="preserve">   -------------------------------------------------</w:t>
      </w:r>
    </w:p>
    <w:p w14:paraId="0818A074" w14:textId="77777777" w:rsidR="004466FD" w:rsidRDefault="00000000">
      <w:r>
        <w:t xml:space="preserve">   CH-47       ReSupplyHelo_B      ReSupplyHelo_B1</w:t>
      </w:r>
    </w:p>
    <w:p w14:paraId="33D024C2" w14:textId="77777777" w:rsidR="004466FD" w:rsidRDefault="00000000">
      <w:r>
        <w:t xml:space="preserve">   C-130       ResupplyC130_B      ResupplyC130_B1</w:t>
      </w:r>
    </w:p>
    <w:p w14:paraId="531EFD2B" w14:textId="77777777" w:rsidR="004466FD" w:rsidRDefault="004466FD"/>
    <w:p w14:paraId="66E33A87" w14:textId="77777777" w:rsidR="004466FD" w:rsidRDefault="00000000">
      <w:r>
        <w:t xml:space="preserve">   (Each must be a late-activated Blue aircraft.)</w:t>
      </w:r>
    </w:p>
    <w:p w14:paraId="36493A11" w14:textId="77777777" w:rsidR="004466FD" w:rsidRDefault="004466FD"/>
    <w:p w14:paraId="32455CAB" w14:textId="77777777" w:rsidR="004466FD" w:rsidRDefault="00000000">
      <w:r>
        <w:t>C. DEPENDENCIES</w:t>
      </w:r>
    </w:p>
    <w:p w14:paraId="2A00D255" w14:textId="77777777" w:rsidR="004466FD" w:rsidRDefault="00000000">
      <w:r>
        <w:t xml:space="preserve">   • MOOSE Framework (required)</w:t>
      </w:r>
    </w:p>
    <w:p w14:paraId="7C91C1EB" w14:textId="77777777" w:rsidR="004466FD" w:rsidRDefault="00000000">
      <w:r>
        <w:t xml:space="preserve">   • SRS MSRS gRPC (optional, for voice)</w:t>
      </w:r>
    </w:p>
    <w:p w14:paraId="7EC959AA" w14:textId="77777777" w:rsidR="004466FD" w:rsidRDefault="004466FD"/>
    <w:p w14:paraId="0D81D45C" w14:textId="77777777" w:rsidR="004466FD" w:rsidRDefault="00000000">
      <w:r>
        <w:t>--------------------------------------------------------------------</w:t>
      </w:r>
    </w:p>
    <w:p w14:paraId="48BC7BCD" w14:textId="77777777" w:rsidR="004466FD" w:rsidRDefault="00000000">
      <w:r>
        <w:t>4. CONFIGURATION &amp; CUSTOMIZATION</w:t>
      </w:r>
    </w:p>
    <w:p w14:paraId="01E65206" w14:textId="77777777" w:rsidR="004466FD" w:rsidRDefault="00000000">
      <w:r>
        <w:t>--------------------------------------------------------------------</w:t>
      </w:r>
    </w:p>
    <w:p w14:paraId="7BE56EE4" w14:textId="77777777" w:rsidR="004466FD" w:rsidRDefault="00000000">
      <w:r>
        <w:t>All configuration values are in Section 1 of the Lua script.</w:t>
      </w:r>
    </w:p>
    <w:p w14:paraId="2BDC224F" w14:textId="77777777" w:rsidR="004466FD" w:rsidRDefault="004466FD"/>
    <w:p w14:paraId="371CF64F" w14:textId="77777777" w:rsidR="004466FD" w:rsidRDefault="00000000">
      <w:r>
        <w:t>Parameter                    Purpose                      Default</w:t>
      </w:r>
    </w:p>
    <w:p w14:paraId="6D2204B8" w14:textId="77777777" w:rsidR="004466FD" w:rsidRDefault="00000000">
      <w:r>
        <w:t>--------------------------------------------------------------------</w:t>
      </w:r>
    </w:p>
    <w:p w14:paraId="4D1C06BF" w14:textId="77777777" w:rsidR="004466FD" w:rsidRDefault="00000000">
      <w:r>
        <w:t>FIRE_RANGE_M                 Max engagement range          30000 m</w:t>
      </w:r>
    </w:p>
    <w:p w14:paraId="473BA9A0" w14:textId="77777777" w:rsidR="004466FD" w:rsidRDefault="00000000">
      <w:r>
        <w:t>FIRE_BASE_TOF_S              Base time-of-flight           27 s</w:t>
      </w:r>
    </w:p>
    <w:p w14:paraId="2A8EA1C7" w14:textId="77777777" w:rsidR="00BF7928" w:rsidRDefault="00000000">
      <w:r>
        <w:t xml:space="preserve">HELO_TPL_PREFIX / C130_TPL_PREFIX   </w:t>
      </w:r>
    </w:p>
    <w:p w14:paraId="56E7299A" w14:textId="24534BC6" w:rsidR="004466FD" w:rsidRDefault="00000000">
      <w:r>
        <w:t xml:space="preserve">Aircraft template names   </w:t>
      </w:r>
      <w:proofErr w:type="spellStart"/>
      <w:r>
        <w:t>ReSupplyHelo_B</w:t>
      </w:r>
      <w:proofErr w:type="spellEnd"/>
      <w:r>
        <w:t xml:space="preserve"> / ResupplyC130_B</w:t>
      </w:r>
    </w:p>
    <w:p w14:paraId="24BA519D" w14:textId="77777777" w:rsidR="00BF7928" w:rsidRDefault="00000000">
      <w:r>
        <w:t xml:space="preserve">HELO_RTB_AIRBASE / C130_RTB_AIRBASE Base airfield            </w:t>
      </w:r>
    </w:p>
    <w:p w14:paraId="7D33E7E9" w14:textId="3CE127A2" w:rsidR="004466FD" w:rsidRDefault="00000000">
      <w:r>
        <w:t>Paphos (Syria example)</w:t>
      </w:r>
    </w:p>
    <w:p w14:paraId="2BC55536" w14:textId="77777777" w:rsidR="00BF7928" w:rsidRDefault="00000000">
      <w:r>
        <w:t xml:space="preserve">PERSIST_FILE                 Save-state path               </w:t>
      </w:r>
    </w:p>
    <w:p w14:paraId="4B54D639" w14:textId="1AD9ACC2" w:rsidR="004466FD" w:rsidRDefault="00000000">
      <w:r>
        <w:t>(edit for your PC)</w:t>
      </w:r>
    </w:p>
    <w:p w14:paraId="10AB16DC" w14:textId="77777777" w:rsidR="004466FD" w:rsidRDefault="00000000">
      <w:r>
        <w:t>ARTY_SRS_FREQ_MHZ / MOD      SRS frequency/modulation      243.0 AM</w:t>
      </w:r>
    </w:p>
    <w:p w14:paraId="0E98BAB6" w14:textId="77777777" w:rsidR="004466FD" w:rsidRDefault="004466FD"/>
    <w:p w14:paraId="636568B3" w14:textId="4859FF2B" w:rsidR="004466FD" w:rsidRDefault="00000000">
      <w:r>
        <w:lastRenderedPageBreak/>
        <w:t>Example persistence path:</w:t>
      </w:r>
      <w:r w:rsidR="00BF7928">
        <w:br/>
      </w:r>
      <w:r>
        <w:t>local PERSIST_FILE = "C:/Users/&lt;YourName&gt;/Saved Games/DCS.openbeta/Scripts/Arty_Save.lua"</w:t>
      </w:r>
    </w:p>
    <w:p w14:paraId="446E996E" w14:textId="77777777" w:rsidR="004466FD" w:rsidRDefault="004466FD"/>
    <w:p w14:paraId="6200FB35" w14:textId="77777777" w:rsidR="004466FD" w:rsidRDefault="00000000">
      <w:r>
        <w:t>*** NOTE ***</w:t>
      </w:r>
    </w:p>
    <w:p w14:paraId="5AB20FD2" w14:textId="77777777" w:rsidR="004466FD" w:rsidRDefault="00000000">
      <w:r>
        <w:t>Persistence only works if mission-file sanitization is disabled:</w:t>
      </w:r>
    </w:p>
    <w:p w14:paraId="7C15D6E2" w14:textId="77777777" w:rsidR="004466FD" w:rsidRDefault="00000000">
      <w:r>
        <w:t>Edit ...\Scripts\MissionScripting.lua and comment out:</w:t>
      </w:r>
    </w:p>
    <w:p w14:paraId="6CE19602" w14:textId="77777777" w:rsidR="004466FD" w:rsidRDefault="00000000">
      <w:r>
        <w:t xml:space="preserve">   sanitizeModule('io')</w:t>
      </w:r>
    </w:p>
    <w:p w14:paraId="2544B8F3" w14:textId="77777777" w:rsidR="004466FD" w:rsidRDefault="00000000">
      <w:r>
        <w:t xml:space="preserve">   sanitizeModule('lfs')</w:t>
      </w:r>
    </w:p>
    <w:p w14:paraId="5877FD3F" w14:textId="77777777" w:rsidR="004466FD" w:rsidRDefault="00000000">
      <w:r>
        <w:t xml:space="preserve">   sanitizeModule('require')</w:t>
      </w:r>
    </w:p>
    <w:p w14:paraId="0E3B31DB" w14:textId="77777777" w:rsidR="004466FD" w:rsidRDefault="004466FD"/>
    <w:p w14:paraId="0FF45B7B" w14:textId="77777777" w:rsidR="004466FD" w:rsidRDefault="00000000">
      <w:r>
        <w:t>--------------------------------------------------------------------</w:t>
      </w:r>
    </w:p>
    <w:p w14:paraId="2C6624A6" w14:textId="77777777" w:rsidR="004466FD" w:rsidRDefault="00000000">
      <w:r>
        <w:t>5. PLAYER / OPERATOR GUIDE</w:t>
      </w:r>
    </w:p>
    <w:p w14:paraId="6598B929" w14:textId="77777777" w:rsidR="004466FD" w:rsidRDefault="00000000">
      <w:r>
        <w:t>--------------------------------------------------------------------</w:t>
      </w:r>
    </w:p>
    <w:p w14:paraId="2F045753" w14:textId="77777777" w:rsidR="004466FD" w:rsidRDefault="00000000">
      <w:r>
        <w:t>Accessible through the F10 menu.</w:t>
      </w:r>
    </w:p>
    <w:p w14:paraId="5496E78A" w14:textId="77777777" w:rsidR="004466FD" w:rsidRDefault="004466FD"/>
    <w:p w14:paraId="3C3D718C" w14:textId="77777777" w:rsidR="004466FD" w:rsidRDefault="00000000">
      <w:r>
        <w:t>DEPLOY HQs:</w:t>
      </w:r>
    </w:p>
    <w:p w14:paraId="1C39EE97" w14:textId="77777777" w:rsidR="004466FD" w:rsidRDefault="00000000">
      <w:r>
        <w:t xml:space="preserve">  F10 → Arty Bty 1–6 → Deploy HQ → Deploy</w:t>
      </w:r>
    </w:p>
    <w:p w14:paraId="7582CB74" w14:textId="77777777" w:rsidR="004466FD" w:rsidRDefault="00000000">
      <w:r>
        <w:t xml:space="preserve">  HQ spawns near your helicopter.</w:t>
      </w:r>
    </w:p>
    <w:p w14:paraId="35C40E9D" w14:textId="77777777" w:rsidR="004466FD" w:rsidRDefault="00000000">
      <w:r>
        <w:t xml:space="preserve">  Use "Remove" to delete.</w:t>
      </w:r>
    </w:p>
    <w:p w14:paraId="3D715F0C" w14:textId="77777777" w:rsidR="004466FD" w:rsidRDefault="004466FD"/>
    <w:p w14:paraId="41582A2C" w14:textId="77777777" w:rsidR="004466FD" w:rsidRDefault="00000000">
      <w:r>
        <w:t>CHECK STATUS:</w:t>
      </w:r>
    </w:p>
    <w:p w14:paraId="6E56B984" w14:textId="77777777" w:rsidR="004466FD" w:rsidRDefault="00000000">
      <w:r>
        <w:t xml:space="preserve">  • "Arty Status" – all batteries &amp; ammo</w:t>
      </w:r>
    </w:p>
    <w:p w14:paraId="1017ED80" w14:textId="77777777" w:rsidR="004466FD" w:rsidRDefault="00000000">
      <w:r>
        <w:t xml:space="preserve">  • "Ammo Status" – individual battery</w:t>
      </w:r>
    </w:p>
    <w:p w14:paraId="00FEF43D" w14:textId="77777777" w:rsidR="004466FD" w:rsidRDefault="00000000">
      <w:r>
        <w:t xml:space="preserve">  • "Gun Timing" – set firing cadence</w:t>
      </w:r>
    </w:p>
    <w:p w14:paraId="4FEC6621" w14:textId="77777777" w:rsidR="004466FD" w:rsidRDefault="00000000">
      <w:r>
        <w:t xml:space="preserve">  • "Battery Illumination" – toggle night flares</w:t>
      </w:r>
    </w:p>
    <w:p w14:paraId="3B16F301" w14:textId="77777777" w:rsidR="004466FD" w:rsidRDefault="004466FD"/>
    <w:p w14:paraId="7A754BB2" w14:textId="77777777" w:rsidR="004466FD" w:rsidRDefault="00000000">
      <w:r>
        <w:t>FIRE MISSIONS:</w:t>
      </w:r>
    </w:p>
    <w:p w14:paraId="00E5DFCF" w14:textId="77777777" w:rsidR="004466FD" w:rsidRDefault="00000000">
      <w:r>
        <w:t xml:space="preserve">  1. Choose "Scan for Red Targets"</w:t>
      </w:r>
    </w:p>
    <w:p w14:paraId="0DC7AA25" w14:textId="77777777" w:rsidR="004466FD" w:rsidRDefault="00000000">
      <w:r>
        <w:lastRenderedPageBreak/>
        <w:t xml:space="preserve">  2. Select a red group</w:t>
      </w:r>
    </w:p>
    <w:p w14:paraId="3FD70BC9" w14:textId="77777777" w:rsidR="004466FD" w:rsidRDefault="00000000">
      <w:r>
        <w:t xml:space="preserve">  3. Listen/Watch for "Plotting... Adjusting... Impact in 10 seconds"</w:t>
      </w:r>
    </w:p>
    <w:p w14:paraId="37EBE1CB" w14:textId="77777777" w:rsidR="004466FD" w:rsidRDefault="00000000">
      <w:r>
        <w:t xml:space="preserve">  4. Guns fire sequentially, each with unique TOF and impact spread.</w:t>
      </w:r>
    </w:p>
    <w:p w14:paraId="6F41FAB7" w14:textId="77777777" w:rsidR="004466FD" w:rsidRDefault="004466FD"/>
    <w:p w14:paraId="513C33BE" w14:textId="77777777" w:rsidR="004466FD" w:rsidRDefault="00000000">
      <w:r>
        <w:t>--------------------------------------------------------------------</w:t>
      </w:r>
    </w:p>
    <w:p w14:paraId="0D99E435" w14:textId="77777777" w:rsidR="004466FD" w:rsidRDefault="00000000">
      <w:r>
        <w:t>6. RESUPPLY OPERATIONS</w:t>
      </w:r>
    </w:p>
    <w:p w14:paraId="63D4731C" w14:textId="77777777" w:rsidR="004466FD" w:rsidRDefault="00000000">
      <w:r>
        <w:t>--------------------------------------------------------------------</w:t>
      </w:r>
    </w:p>
    <w:p w14:paraId="6850D94E" w14:textId="77777777" w:rsidR="004466FD" w:rsidRDefault="00000000">
      <w:r>
        <w:t>CH-47 LANDING RESUPPLY:</w:t>
      </w:r>
    </w:p>
    <w:p w14:paraId="00AD60E7" w14:textId="77777777" w:rsidR="004466FD" w:rsidRDefault="00000000">
      <w:r>
        <w:t xml:space="preserve">  • F10 → Ammo Resupply → Request CH-47</w:t>
      </w:r>
    </w:p>
    <w:p w14:paraId="166B300C" w14:textId="77777777" w:rsidR="004466FD" w:rsidRDefault="00000000">
      <w:r>
        <w:t xml:space="preserve">  • Lands near HQ (+20 rounds default)</w:t>
      </w:r>
    </w:p>
    <w:p w14:paraId="291F03B2" w14:textId="77777777" w:rsidR="004466FD" w:rsidRDefault="00000000">
      <w:r>
        <w:t xml:space="preserve">  • Green smoke &amp; white flares mark LZ</w:t>
      </w:r>
    </w:p>
    <w:p w14:paraId="25DD7FA5" w14:textId="77777777" w:rsidR="004466FD" w:rsidRDefault="00000000">
      <w:r>
        <w:t xml:space="preserve">  • Returns to base automatically.</w:t>
      </w:r>
    </w:p>
    <w:p w14:paraId="3D76B312" w14:textId="77777777" w:rsidR="004466FD" w:rsidRDefault="004466FD"/>
    <w:p w14:paraId="0DC09EBC" w14:textId="77777777" w:rsidR="004466FD" w:rsidRDefault="00000000">
      <w:r>
        <w:t>C-130 AIRDROP RESUPPLY:</w:t>
      </w:r>
    </w:p>
    <w:p w14:paraId="31963E5B" w14:textId="77777777" w:rsidR="004466FD" w:rsidRDefault="00000000">
      <w:r>
        <w:t xml:space="preserve">  • F10 → Ammo Resupply → Request C-130</w:t>
      </w:r>
    </w:p>
    <w:p w14:paraId="6BE2FB67" w14:textId="77777777" w:rsidR="004466FD" w:rsidRDefault="00000000">
      <w:r>
        <w:t xml:space="preserve">  • Flares at 5 km / 2.5 km / 1 km from HQ</w:t>
      </w:r>
    </w:p>
    <w:p w14:paraId="7DD39028" w14:textId="77777777" w:rsidR="004466FD" w:rsidRDefault="00000000">
      <w:r>
        <w:t xml:space="preserve">  • Drops ammo (+40 rounds default) with green DZ smoke</w:t>
      </w:r>
    </w:p>
    <w:p w14:paraId="384E4465" w14:textId="77777777" w:rsidR="004466FD" w:rsidRDefault="00000000">
      <w:r>
        <w:t xml:space="preserve">  • Returns to base after drop.</w:t>
      </w:r>
    </w:p>
    <w:p w14:paraId="2DA2A5E4" w14:textId="77777777" w:rsidR="004466FD" w:rsidRDefault="004466FD"/>
    <w:p w14:paraId="53C2F571" w14:textId="77777777" w:rsidR="004466FD" w:rsidRDefault="00000000">
      <w:r>
        <w:t>Adjust quantities in script:</w:t>
      </w:r>
    </w:p>
    <w:p w14:paraId="794ED32E" w14:textId="77777777" w:rsidR="004466FD" w:rsidRDefault="00000000">
      <w:r>
        <w:t xml:space="preserve">   HELO_RESUPPLY_AMOUNT = 20</w:t>
      </w:r>
    </w:p>
    <w:p w14:paraId="60087176" w14:textId="77777777" w:rsidR="004466FD" w:rsidRDefault="00000000">
      <w:r>
        <w:t xml:space="preserve">   C130_RESUPPLY_AMOUNT = 40</w:t>
      </w:r>
    </w:p>
    <w:p w14:paraId="3EF5AF55" w14:textId="77777777" w:rsidR="004466FD" w:rsidRDefault="004466FD"/>
    <w:p w14:paraId="72542632" w14:textId="77777777" w:rsidR="004466FD" w:rsidRDefault="00000000">
      <w:r>
        <w:t>--------------------------------------------------------------------</w:t>
      </w:r>
    </w:p>
    <w:p w14:paraId="214A2F99" w14:textId="77777777" w:rsidR="004466FD" w:rsidRDefault="00000000">
      <w:r>
        <w:t>7. PERSISTENCE SYSTEM</w:t>
      </w:r>
    </w:p>
    <w:p w14:paraId="3610B58F" w14:textId="77777777" w:rsidR="004466FD" w:rsidRDefault="00000000">
      <w:r>
        <w:t>--------------------------------------------------------------------</w:t>
      </w:r>
    </w:p>
    <w:p w14:paraId="3A11F289" w14:textId="77777777" w:rsidR="004466FD" w:rsidRDefault="00000000">
      <w:r>
        <w:t>• Saves HQs, ammo, and settings to PERSIST_FILE.</w:t>
      </w:r>
    </w:p>
    <w:p w14:paraId="5D924577" w14:textId="77777777" w:rsidR="004466FD" w:rsidRDefault="00000000">
      <w:r>
        <w:t>• Loads automatically after mission start.</w:t>
      </w:r>
    </w:p>
    <w:p w14:paraId="4F7FBBF3" w14:textId="77777777" w:rsidR="004466FD" w:rsidRDefault="00000000">
      <w:r>
        <w:lastRenderedPageBreak/>
        <w:t>• Requires I/O access (MissionScripting.lua edit).</w:t>
      </w:r>
    </w:p>
    <w:p w14:paraId="725A2B52" w14:textId="77777777" w:rsidR="004466FD" w:rsidRDefault="004466FD"/>
    <w:p w14:paraId="083CE506" w14:textId="77777777" w:rsidR="004466FD" w:rsidRDefault="00000000">
      <w:r>
        <w:t>If saving fails:</w:t>
      </w:r>
    </w:p>
    <w:p w14:paraId="232AD0CD" w14:textId="77777777" w:rsidR="004466FD" w:rsidRDefault="00000000">
      <w:r>
        <w:t xml:space="preserve">  1. Check that I/O sanitization is off.</w:t>
      </w:r>
    </w:p>
    <w:p w14:paraId="3C991619" w14:textId="77777777" w:rsidR="004466FD" w:rsidRDefault="00000000">
      <w:r>
        <w:t xml:space="preserve">  2. Verify file path.</w:t>
      </w:r>
    </w:p>
    <w:p w14:paraId="57F19DD0" w14:textId="77777777" w:rsidR="004466FD" w:rsidRDefault="00000000">
      <w:r>
        <w:t xml:space="preserve">  3. Folder must exist and be writable.</w:t>
      </w:r>
    </w:p>
    <w:p w14:paraId="6B402182" w14:textId="77777777" w:rsidR="004466FD" w:rsidRDefault="004466FD"/>
    <w:p w14:paraId="1652561D" w14:textId="77777777" w:rsidR="004466FD" w:rsidRDefault="00000000">
      <w:r>
        <w:t>--------------------------------------------------------------------</w:t>
      </w:r>
    </w:p>
    <w:p w14:paraId="6FBE60F0" w14:textId="57CE2954" w:rsidR="004466FD" w:rsidRDefault="00000000" w:rsidP="00BF7928">
      <w:r>
        <w:t>8. SRS INTEGRATION</w:t>
      </w:r>
      <w:r w:rsidR="00BF7928">
        <w:t xml:space="preserve"> – I would consider this to be for advanced users to make work</w:t>
      </w:r>
    </w:p>
    <w:p w14:paraId="7599BF2F" w14:textId="77777777" w:rsidR="004466FD" w:rsidRDefault="00000000">
      <w:r>
        <w:t>--------------------------------------------------------------------</w:t>
      </w:r>
    </w:p>
    <w:p w14:paraId="264872C6" w14:textId="77777777" w:rsidR="004466FD" w:rsidRDefault="00000000">
      <w:r>
        <w:t>If SRS + MSRS gRPC are active:</w:t>
      </w:r>
    </w:p>
    <w:p w14:paraId="4467E3C8" w14:textId="77777777" w:rsidR="004466FD" w:rsidRDefault="00000000">
      <w:r>
        <w:t xml:space="preserve">  • Voice messages broadcast on configured frequency (default 243.0 AM)</w:t>
      </w:r>
    </w:p>
    <w:p w14:paraId="609A3EEE" w14:textId="77777777" w:rsidR="004466FD" w:rsidRDefault="00000000">
      <w:r>
        <w:t xml:space="preserve">  • On-screen pop-ups if ARTY_SRS_POPUP = true</w:t>
      </w:r>
    </w:p>
    <w:p w14:paraId="186D110C" w14:textId="77777777" w:rsidR="004466FD" w:rsidRDefault="00000000">
      <w:r>
        <w:t xml:space="preserve">  • Graceful fallback if SRS unavailable</w:t>
      </w:r>
    </w:p>
    <w:p w14:paraId="2B33B202" w14:textId="77777777" w:rsidR="004466FD" w:rsidRDefault="004466FD"/>
    <w:p w14:paraId="7940B67D" w14:textId="77777777" w:rsidR="004466FD" w:rsidRDefault="00000000">
      <w:r>
        <w:t>To disable voice completely:</w:t>
      </w:r>
    </w:p>
    <w:p w14:paraId="42A5C95A" w14:textId="77777777" w:rsidR="004466FD" w:rsidRDefault="00000000">
      <w:r>
        <w:t xml:space="preserve">   ARTY_SRS_POPUP = false</w:t>
      </w:r>
    </w:p>
    <w:p w14:paraId="6D2A69C5" w14:textId="77777777" w:rsidR="004466FD" w:rsidRDefault="004466FD"/>
    <w:p w14:paraId="0F288FDF" w14:textId="77777777" w:rsidR="004466FD" w:rsidRDefault="00000000">
      <w:r>
        <w:t>--------------------------------------------------------------------</w:t>
      </w:r>
    </w:p>
    <w:p w14:paraId="222427AB" w14:textId="77777777" w:rsidR="004466FD" w:rsidRDefault="00000000">
      <w:r>
        <w:t>9. TROUBLESHOOTING</w:t>
      </w:r>
    </w:p>
    <w:p w14:paraId="601293CD" w14:textId="77777777" w:rsidR="004466FD" w:rsidRDefault="00000000">
      <w:r>
        <w:t>--------------------------------------------------------------------</w:t>
      </w:r>
    </w:p>
    <w:p w14:paraId="43BD00A8" w14:textId="77777777" w:rsidR="004466FD" w:rsidRDefault="00000000">
      <w:r>
        <w:t>Problem                           Cause                        Fix</w:t>
      </w:r>
    </w:p>
    <w:p w14:paraId="44CEF70F" w14:textId="77777777" w:rsidR="004466FD" w:rsidRDefault="00000000">
      <w:r>
        <w:t>--------------------------------------------------------------------</w:t>
      </w:r>
    </w:p>
    <w:p w14:paraId="52E8E5F8" w14:textId="77777777" w:rsidR="004466FD" w:rsidRDefault="00000000">
      <w:r>
        <w:t>"MOOSE not ready yet"             MOOSE loaded too late        Load MOOSE first</w:t>
      </w:r>
    </w:p>
    <w:p w14:paraId="4BCB4E09" w14:textId="77777777" w:rsidR="004466FD" w:rsidRDefault="00000000">
      <w:r>
        <w:t>HQ won't deploy                   No player helo active        Spawn as Blue helo</w:t>
      </w:r>
    </w:p>
    <w:p w14:paraId="517D7B2C" w14:textId="77777777" w:rsidR="004466FD" w:rsidRDefault="00000000">
      <w:r>
        <w:t>No targets found                  None in 30 km radius         Move closer or increase range</w:t>
      </w:r>
    </w:p>
    <w:p w14:paraId="55EB20E6" w14:textId="77777777" w:rsidR="004466FD" w:rsidRDefault="00000000">
      <w:r>
        <w:lastRenderedPageBreak/>
        <w:t>No persistence                    I/O sandboxed                Edit MissionScripting.lua</w:t>
      </w:r>
    </w:p>
    <w:p w14:paraId="3859F032" w14:textId="77777777" w:rsidR="004466FD" w:rsidRDefault="00000000">
      <w:r>
        <w:t>No SRS audio                      SRS not initialized          Check MSRS config</w:t>
      </w:r>
    </w:p>
    <w:p w14:paraId="6D60836E" w14:textId="77777777" w:rsidR="004466FD" w:rsidRDefault="00000000">
      <w:r>
        <w:t>Resupply not working              Wrong template names         Verify ReSupplyHelo_B1 etc.</w:t>
      </w:r>
    </w:p>
    <w:p w14:paraId="2A9F07ED" w14:textId="77777777" w:rsidR="004466FD" w:rsidRDefault="004466FD"/>
    <w:p w14:paraId="31FFD768" w14:textId="77777777" w:rsidR="004466FD" w:rsidRDefault="00000000">
      <w:r>
        <w:t>--------------------------------------------------------------------</w:t>
      </w:r>
    </w:p>
    <w:p w14:paraId="3EF76F1F" w14:textId="77777777" w:rsidR="004466FD" w:rsidRDefault="00000000">
      <w:r>
        <w:t>10. CUSTOMIZATION EXAMPLES</w:t>
      </w:r>
    </w:p>
    <w:p w14:paraId="356ED6E6" w14:textId="77777777" w:rsidR="004466FD" w:rsidRDefault="00000000">
      <w:r>
        <w:t>--------------------------------------------------------------------</w:t>
      </w:r>
    </w:p>
    <w:p w14:paraId="7836F8D6" w14:textId="77777777" w:rsidR="004466FD" w:rsidRDefault="00000000">
      <w:r>
        <w:t>CHANGE BASE AIRFIELD:</w:t>
      </w:r>
    </w:p>
    <w:p w14:paraId="6FF52E4A" w14:textId="77777777" w:rsidR="004466FD" w:rsidRDefault="00000000">
      <w:r>
        <w:t xml:space="preserve">   HELO_RTB_AIRBASE = AIRBASE.Caucasus.Sochi_Adler</w:t>
      </w:r>
    </w:p>
    <w:p w14:paraId="2BFDB329" w14:textId="77777777" w:rsidR="004466FD" w:rsidRDefault="00000000">
      <w:r>
        <w:t xml:space="preserve">   C130_RTB_AIRBASE = AIRBASE.Caucasus.Sochi_Adler</w:t>
      </w:r>
    </w:p>
    <w:p w14:paraId="3ECF037C" w14:textId="77777777" w:rsidR="004466FD" w:rsidRDefault="004466FD"/>
    <w:p w14:paraId="26C592DA" w14:textId="77777777" w:rsidR="004466FD" w:rsidRDefault="00000000">
      <w:r>
        <w:t>ADD MORE BATTERIES:</w:t>
      </w:r>
    </w:p>
    <w:p w14:paraId="049F70C4" w14:textId="77777777" w:rsidR="004466FD" w:rsidRDefault="00000000">
      <w:r>
        <w:t xml:space="preserve">   Duplicate the battery table initialization block and increment IDs.</w:t>
      </w:r>
    </w:p>
    <w:p w14:paraId="73B5D230" w14:textId="77777777" w:rsidR="004466FD" w:rsidRDefault="004466FD"/>
    <w:p w14:paraId="214D641D" w14:textId="77777777" w:rsidR="004466FD" w:rsidRDefault="00000000">
      <w:r>
        <w:t>SWITCH COALITION:</w:t>
      </w:r>
    </w:p>
    <w:p w14:paraId="31067CEF" w14:textId="77777777" w:rsidR="004466FD" w:rsidRDefault="00000000">
      <w:r>
        <w:t xml:space="preserve">   Replace coalition.side.BLUE with RED throughout.</w:t>
      </w:r>
    </w:p>
    <w:p w14:paraId="60F3B2D7" w14:textId="77777777" w:rsidR="004466FD" w:rsidRDefault="004466FD"/>
    <w:p w14:paraId="0020D008" w14:textId="77777777" w:rsidR="004466FD" w:rsidRDefault="00000000">
      <w:r>
        <w:t>--------------------------------------------------------------------</w:t>
      </w:r>
    </w:p>
    <w:p w14:paraId="05D961EE" w14:textId="77777777" w:rsidR="004466FD" w:rsidRDefault="00000000">
      <w:r>
        <w:t>SUMMARY</w:t>
      </w:r>
    </w:p>
    <w:p w14:paraId="7F8EA294" w14:textId="77777777" w:rsidR="004466FD" w:rsidRDefault="00000000">
      <w:r>
        <w:t>--------------------------------------------------------------------</w:t>
      </w:r>
    </w:p>
    <w:p w14:paraId="1DFFFC0B" w14:textId="77777777" w:rsidR="004466FD" w:rsidRDefault="00000000">
      <w:r>
        <w:t>Load MOOSE → Arty_Command.lua → Ensure template aircraft exist.</w:t>
      </w:r>
    </w:p>
    <w:p w14:paraId="0074F151" w14:textId="77777777" w:rsidR="004466FD" w:rsidRDefault="00000000">
      <w:r>
        <w:t>Operate HQs and fire missions from F10.</w:t>
      </w:r>
    </w:p>
    <w:p w14:paraId="20C3689B" w14:textId="5BCDC6AF" w:rsidR="004466FD" w:rsidRDefault="00000000">
      <w:r>
        <w:t>Optional persistence &amp; SRS add realism and immersion.</w:t>
      </w:r>
    </w:p>
    <w:p w14:paraId="0390CA82" w14:textId="77777777" w:rsidR="004466FD" w:rsidRDefault="00000000">
      <w:r>
        <w:t>--------------------------------------------------------------------</w:t>
      </w:r>
    </w:p>
    <w:p w14:paraId="64B57DEE" w14:textId="77777777" w:rsidR="004466FD" w:rsidRDefault="00000000">
      <w:r>
        <w:t>FOOTER: Arty Command v3.0 – Operational Update</w:t>
      </w:r>
    </w:p>
    <w:p w14:paraId="21AD0B76" w14:textId="77777777" w:rsidR="004466FD" w:rsidRDefault="00000000">
      <w:r>
        <w:t>--------------------------------------------------------------------</w:t>
      </w:r>
    </w:p>
    <w:sectPr w:rsidR="004466FD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43649994">
    <w:abstractNumId w:val="8"/>
  </w:num>
  <w:num w:numId="2" w16cid:durableId="1235316508">
    <w:abstractNumId w:val="6"/>
  </w:num>
  <w:num w:numId="3" w16cid:durableId="1512526307">
    <w:abstractNumId w:val="5"/>
  </w:num>
  <w:num w:numId="4" w16cid:durableId="1654723800">
    <w:abstractNumId w:val="4"/>
  </w:num>
  <w:num w:numId="5" w16cid:durableId="600339720">
    <w:abstractNumId w:val="7"/>
  </w:num>
  <w:num w:numId="6" w16cid:durableId="371156387">
    <w:abstractNumId w:val="3"/>
  </w:num>
  <w:num w:numId="7" w16cid:durableId="1185822302">
    <w:abstractNumId w:val="2"/>
  </w:num>
  <w:num w:numId="8" w16cid:durableId="1643270764">
    <w:abstractNumId w:val="1"/>
  </w:num>
  <w:num w:numId="9" w16cid:durableId="955864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27B28"/>
    <w:rsid w:val="004466FD"/>
    <w:rsid w:val="00AA1D8D"/>
    <w:rsid w:val="00B47730"/>
    <w:rsid w:val="00B76710"/>
    <w:rsid w:val="00BF7928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A4CBAE"/>
  <w14:defaultImageDpi w14:val="300"/>
  <w15:docId w15:val="{BA8B5FCB-19B3-254C-A94F-EB7E94D55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rFonts w:ascii="Courier New" w:hAnsi="Courier New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u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urfulShading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urfulList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urfulList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urfulList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urfulList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urfulList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urfulList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u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urfulGrid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urfulGrid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urfulGrid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urfulGrid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urfulGrid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urfulGrid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B7671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67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youtu.be/PEUpFhbMNIQ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1203</Words>
  <Characters>6861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8048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Williams, Aidan</cp:lastModifiedBy>
  <cp:revision>3</cp:revision>
  <dcterms:created xsi:type="dcterms:W3CDTF">2013-12-23T23:15:00Z</dcterms:created>
  <dcterms:modified xsi:type="dcterms:W3CDTF">2025-11-02T14:55:00Z</dcterms:modified>
  <cp:category/>
</cp:coreProperties>
</file>